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910" w:rsidRDefault="00F24167">
      <w:pPr>
        <w:pStyle w:val="aa"/>
        <w:rPr>
          <w:lang w:eastAsia="ja-JP"/>
        </w:rPr>
      </w:pPr>
      <w:bookmarkStart w:id="0" w:name="_GoBack"/>
      <w:r>
        <w:rPr>
          <w:lang w:eastAsia="ja-JP"/>
        </w:rPr>
        <w:t>中学校技術科指導案</w:t>
      </w:r>
    </w:p>
    <w:p w:rsidR="00FA2910" w:rsidRDefault="00F24167">
      <w:pPr>
        <w:rPr>
          <w:lang w:eastAsia="ja-JP"/>
        </w:rPr>
      </w:pPr>
      <w:r>
        <w:rPr>
          <w:lang w:eastAsia="ja-JP"/>
        </w:rPr>
        <w:t>教材名：教育用ゲームキット（半田づけ＆電子工作）</w:t>
      </w:r>
    </w:p>
    <w:p w:rsidR="00FA2910" w:rsidRDefault="00F24167">
      <w:pPr>
        <w:rPr>
          <w:lang w:eastAsia="ja-JP"/>
        </w:rPr>
      </w:pPr>
      <w:r>
        <w:rPr>
          <w:lang w:eastAsia="ja-JP"/>
        </w:rPr>
        <w:t>対象：中学校</w:t>
      </w:r>
      <w:r>
        <w:rPr>
          <w:lang w:eastAsia="ja-JP"/>
        </w:rPr>
        <w:t xml:space="preserve"> </w:t>
      </w:r>
      <w:r>
        <w:rPr>
          <w:lang w:eastAsia="ja-JP"/>
        </w:rPr>
        <w:t>技術・家庭科（材料と加工に関する技術）</w:t>
      </w:r>
    </w:p>
    <w:p w:rsidR="00FA2910" w:rsidRDefault="00F24167">
      <w:r>
        <w:t>指導案作成日：</w:t>
      </w:r>
      <w:r>
        <w:t>2025</w:t>
      </w:r>
      <w:r>
        <w:t>年</w:t>
      </w:r>
    </w:p>
    <w:p w:rsidR="00FA2910" w:rsidRDefault="00F24167">
      <w:r>
        <w:t>作成者：＿＿＿＿＿＿＿＿＿＿＿＿</w:t>
      </w:r>
    </w:p>
    <w:p w:rsidR="00FA2910" w:rsidRDefault="00F24167">
      <w:r>
        <w:br w:type="page"/>
      </w:r>
    </w:p>
    <w:p w:rsidR="00FA2910" w:rsidRDefault="00F24167">
      <w:pPr>
        <w:pStyle w:val="1"/>
        <w:rPr>
          <w:lang w:eastAsia="ja-JP"/>
        </w:rPr>
      </w:pPr>
      <w:r>
        <w:rPr>
          <w:lang w:eastAsia="ja-JP"/>
        </w:rPr>
        <w:lastRenderedPageBreak/>
        <w:t xml:space="preserve">1. </w:t>
      </w:r>
      <w:r>
        <w:rPr>
          <w:lang w:eastAsia="ja-JP"/>
        </w:rPr>
        <w:t>単元のねらい</w:t>
      </w:r>
    </w:p>
    <w:p w:rsidR="00FA2910" w:rsidRDefault="00F24167">
      <w:pPr>
        <w:rPr>
          <w:lang w:eastAsia="ja-JP"/>
        </w:rPr>
      </w:pPr>
      <w:r>
        <w:rPr>
          <w:lang w:eastAsia="ja-JP"/>
        </w:rPr>
        <w:t>電子部品や基板を使って、実際に回路を構成・はんだ付けしながら、ものづくりの基礎を学ぶ。ゲーム機を完成させ、「自分で作ったものが動く」達成感と、自らの手で動作原理を確かめる探究心を育てる。</w:t>
      </w:r>
    </w:p>
    <w:p w:rsidR="00FA2910" w:rsidRDefault="00F24167">
      <w:pPr>
        <w:pStyle w:val="1"/>
      </w:pPr>
      <w:r>
        <w:t xml:space="preserve">2. </w:t>
      </w:r>
      <w:r>
        <w:t>単元構成（</w:t>
      </w:r>
      <w:r>
        <w:t>45</w:t>
      </w:r>
      <w:r>
        <w:t>分</w:t>
      </w:r>
      <w:r>
        <w:t>×4</w:t>
      </w:r>
      <w:r>
        <w:t>コマ）</w:t>
      </w: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FA2910">
        <w:tc>
          <w:tcPr>
            <w:tcW w:w="2880" w:type="dxa"/>
          </w:tcPr>
          <w:p w:rsidR="00FA2910" w:rsidRDefault="00F24167">
            <w:r>
              <w:t>時間</w:t>
            </w:r>
          </w:p>
        </w:tc>
        <w:tc>
          <w:tcPr>
            <w:tcW w:w="2880" w:type="dxa"/>
          </w:tcPr>
          <w:p w:rsidR="00FA2910" w:rsidRDefault="00F24167">
            <w:r>
              <w:t>学習内容</w:t>
            </w:r>
          </w:p>
        </w:tc>
        <w:tc>
          <w:tcPr>
            <w:tcW w:w="2880" w:type="dxa"/>
          </w:tcPr>
          <w:p w:rsidR="00FA2910" w:rsidRDefault="00F24167">
            <w:r>
              <w:t>指導上のポイント</w:t>
            </w:r>
          </w:p>
        </w:tc>
      </w:tr>
      <w:tr w:rsidR="00FA2910">
        <w:tc>
          <w:tcPr>
            <w:tcW w:w="2880" w:type="dxa"/>
          </w:tcPr>
          <w:p w:rsidR="00FA2910" w:rsidRDefault="00F24167">
            <w:r>
              <w:t>第</w:t>
            </w:r>
            <w:r>
              <w:t>1</w:t>
            </w:r>
            <w:r>
              <w:t>時</w:t>
            </w:r>
          </w:p>
        </w:tc>
        <w:tc>
          <w:tcPr>
            <w:tcW w:w="2880" w:type="dxa"/>
          </w:tcPr>
          <w:p w:rsidR="00FA2910" w:rsidRDefault="00F24167">
            <w:pPr>
              <w:rPr>
                <w:lang w:eastAsia="ja-JP"/>
              </w:rPr>
            </w:pPr>
            <w:r>
              <w:rPr>
                <w:lang w:eastAsia="ja-JP"/>
              </w:rPr>
              <w:t>導入・ゲームキットの仕組み紹介、部品の観察</w:t>
            </w:r>
          </w:p>
        </w:tc>
        <w:tc>
          <w:tcPr>
            <w:tcW w:w="2880" w:type="dxa"/>
          </w:tcPr>
          <w:p w:rsidR="00FA2910" w:rsidRDefault="00F24167">
            <w:pPr>
              <w:rPr>
                <w:lang w:eastAsia="ja-JP"/>
              </w:rPr>
            </w:pPr>
            <w:r>
              <w:rPr>
                <w:lang w:eastAsia="ja-JP"/>
              </w:rPr>
              <w:t>興味を引くために実物を見せ、構造の概要を伝える</w:t>
            </w:r>
          </w:p>
        </w:tc>
      </w:tr>
      <w:tr w:rsidR="00FA2910">
        <w:tc>
          <w:tcPr>
            <w:tcW w:w="2880" w:type="dxa"/>
          </w:tcPr>
          <w:p w:rsidR="00FA2910" w:rsidRDefault="00F24167">
            <w:r>
              <w:t>第</w:t>
            </w:r>
            <w:r>
              <w:t>2</w:t>
            </w:r>
            <w:r>
              <w:t>時</w:t>
            </w:r>
          </w:p>
        </w:tc>
        <w:tc>
          <w:tcPr>
            <w:tcW w:w="2880" w:type="dxa"/>
          </w:tcPr>
          <w:p w:rsidR="00FA2910" w:rsidRDefault="00F24167">
            <w:pPr>
              <w:rPr>
                <w:lang w:eastAsia="ja-JP"/>
              </w:rPr>
            </w:pPr>
            <w:r>
              <w:rPr>
                <w:lang w:eastAsia="ja-JP"/>
              </w:rPr>
              <w:t>簡単な部品（抵抗・スイッチなど）のはんだ付け</w:t>
            </w:r>
          </w:p>
        </w:tc>
        <w:tc>
          <w:tcPr>
            <w:tcW w:w="2880" w:type="dxa"/>
          </w:tcPr>
          <w:p w:rsidR="00FA2910" w:rsidRDefault="00F24167">
            <w:pPr>
              <w:rPr>
                <w:lang w:eastAsia="ja-JP"/>
              </w:rPr>
            </w:pPr>
            <w:r>
              <w:rPr>
                <w:lang w:eastAsia="ja-JP"/>
              </w:rPr>
              <w:t>安全指導と基礎技術の習得</w:t>
            </w:r>
          </w:p>
        </w:tc>
      </w:tr>
      <w:tr w:rsidR="00FA2910">
        <w:tc>
          <w:tcPr>
            <w:tcW w:w="2880" w:type="dxa"/>
          </w:tcPr>
          <w:p w:rsidR="00FA2910" w:rsidRDefault="00F24167">
            <w:r>
              <w:t>第</w:t>
            </w:r>
            <w:r>
              <w:t>3</w:t>
            </w:r>
            <w:r>
              <w:t>時</w:t>
            </w:r>
          </w:p>
        </w:tc>
        <w:tc>
          <w:tcPr>
            <w:tcW w:w="2880" w:type="dxa"/>
          </w:tcPr>
          <w:p w:rsidR="00FA2910" w:rsidRDefault="00F24167">
            <w:pPr>
              <w:rPr>
                <w:lang w:eastAsia="ja-JP"/>
              </w:rPr>
            </w:pPr>
            <w:r>
              <w:rPr>
                <w:lang w:eastAsia="ja-JP"/>
              </w:rPr>
              <w:t>複雑な部品（</w:t>
            </w:r>
            <w:r>
              <w:rPr>
                <w:lang w:eastAsia="ja-JP"/>
              </w:rPr>
              <w:t>IC</w:t>
            </w:r>
            <w:r>
              <w:rPr>
                <w:lang w:eastAsia="ja-JP"/>
              </w:rPr>
              <w:t>・</w:t>
            </w:r>
            <w:r>
              <w:rPr>
                <w:lang w:eastAsia="ja-JP"/>
              </w:rPr>
              <w:t>OLED</w:t>
            </w:r>
            <w:r>
              <w:rPr>
                <w:lang w:eastAsia="ja-JP"/>
              </w:rPr>
              <w:t>など）のはんだ付け</w:t>
            </w:r>
          </w:p>
        </w:tc>
        <w:tc>
          <w:tcPr>
            <w:tcW w:w="2880" w:type="dxa"/>
          </w:tcPr>
          <w:p w:rsidR="00FA2910" w:rsidRDefault="00F24167">
            <w:pPr>
              <w:rPr>
                <w:lang w:eastAsia="ja-JP"/>
              </w:rPr>
            </w:pPr>
            <w:r>
              <w:rPr>
                <w:lang w:eastAsia="ja-JP"/>
              </w:rPr>
              <w:t>個別支援と確認を重視</w:t>
            </w:r>
          </w:p>
        </w:tc>
      </w:tr>
      <w:tr w:rsidR="00FA2910">
        <w:tc>
          <w:tcPr>
            <w:tcW w:w="2880" w:type="dxa"/>
          </w:tcPr>
          <w:p w:rsidR="00FA2910" w:rsidRDefault="00F24167">
            <w:r>
              <w:t>第</w:t>
            </w:r>
            <w:r>
              <w:t>4</w:t>
            </w:r>
            <w:r>
              <w:t>時</w:t>
            </w:r>
          </w:p>
        </w:tc>
        <w:tc>
          <w:tcPr>
            <w:tcW w:w="2880" w:type="dxa"/>
          </w:tcPr>
          <w:p w:rsidR="00FA2910" w:rsidRDefault="00F24167">
            <w:pPr>
              <w:rPr>
                <w:lang w:eastAsia="ja-JP"/>
              </w:rPr>
            </w:pPr>
            <w:r>
              <w:rPr>
                <w:lang w:eastAsia="ja-JP"/>
              </w:rPr>
              <w:t>完成・動作確認・ふりかえり</w:t>
            </w:r>
          </w:p>
        </w:tc>
        <w:tc>
          <w:tcPr>
            <w:tcW w:w="2880" w:type="dxa"/>
          </w:tcPr>
          <w:p w:rsidR="00FA2910" w:rsidRDefault="00F24167">
            <w:pPr>
              <w:rPr>
                <w:lang w:eastAsia="ja-JP"/>
              </w:rPr>
            </w:pPr>
            <w:r>
              <w:rPr>
                <w:lang w:eastAsia="ja-JP"/>
              </w:rPr>
              <w:t>自ら作ったものが動く体験を重視</w:t>
            </w:r>
          </w:p>
        </w:tc>
      </w:tr>
    </w:tbl>
    <w:p w:rsidR="00FA2910" w:rsidRDefault="00F24167">
      <w:pPr>
        <w:pStyle w:val="1"/>
        <w:rPr>
          <w:lang w:eastAsia="ja-JP"/>
        </w:rPr>
      </w:pPr>
      <w:r>
        <w:rPr>
          <w:lang w:eastAsia="ja-JP"/>
        </w:rPr>
        <w:t xml:space="preserve">3. </w:t>
      </w:r>
      <w:r>
        <w:rPr>
          <w:lang w:eastAsia="ja-JP"/>
        </w:rPr>
        <w:t>使用教材・準備物</w:t>
      </w:r>
    </w:p>
    <w:p w:rsidR="00FA2910" w:rsidRDefault="00F24167">
      <w:pPr>
        <w:rPr>
          <w:lang w:eastAsia="ja-JP"/>
        </w:rPr>
      </w:pPr>
      <w:r>
        <w:rPr>
          <w:lang w:eastAsia="ja-JP"/>
        </w:rPr>
        <w:t xml:space="preserve">- </w:t>
      </w:r>
      <w:r>
        <w:rPr>
          <w:lang w:eastAsia="ja-JP"/>
        </w:rPr>
        <w:t>教育用ゲームキット一式（</w:t>
      </w:r>
      <w:r>
        <w:rPr>
          <w:lang w:eastAsia="ja-JP"/>
        </w:rPr>
        <w:t>ATtiny85</w:t>
      </w:r>
      <w:r>
        <w:rPr>
          <w:lang w:eastAsia="ja-JP"/>
        </w:rPr>
        <w:t>基板、</w:t>
      </w:r>
      <w:r>
        <w:rPr>
          <w:lang w:eastAsia="ja-JP"/>
        </w:rPr>
        <w:t>OLED</w:t>
      </w:r>
      <w:r>
        <w:rPr>
          <w:lang w:eastAsia="ja-JP"/>
        </w:rPr>
        <w:t>等）</w:t>
      </w:r>
      <w:r>
        <w:rPr>
          <w:lang w:eastAsia="ja-JP"/>
        </w:rPr>
        <w:br/>
        <w:t xml:space="preserve">- </w:t>
      </w:r>
      <w:r>
        <w:rPr>
          <w:lang w:eastAsia="ja-JP"/>
        </w:rPr>
        <w:t>半田ごて、</w:t>
      </w:r>
      <w:proofErr w:type="gramStart"/>
      <w:r>
        <w:rPr>
          <w:lang w:eastAsia="ja-JP"/>
        </w:rPr>
        <w:t>こて</w:t>
      </w:r>
      <w:proofErr w:type="gramEnd"/>
      <w:r>
        <w:rPr>
          <w:lang w:eastAsia="ja-JP"/>
        </w:rPr>
        <w:t>台</w:t>
      </w:r>
      <w:r>
        <w:rPr>
          <w:lang w:eastAsia="ja-JP"/>
        </w:rPr>
        <w:t>、ニッパー</w:t>
      </w:r>
      <w:r>
        <w:rPr>
          <w:lang w:eastAsia="ja-JP"/>
        </w:rPr>
        <w:br/>
        <w:t xml:space="preserve">- </w:t>
      </w:r>
      <w:r>
        <w:rPr>
          <w:lang w:eastAsia="ja-JP"/>
        </w:rPr>
        <w:t>動作確認用電源（</w:t>
      </w:r>
      <w:r>
        <w:rPr>
          <w:rFonts w:hint="eastAsia"/>
          <w:lang w:eastAsia="ja-JP"/>
        </w:rPr>
        <w:t>単４電池２本付属</w:t>
      </w:r>
      <w:r>
        <w:rPr>
          <w:lang w:eastAsia="ja-JP"/>
        </w:rPr>
        <w:t>）</w:t>
      </w:r>
      <w:r>
        <w:rPr>
          <w:lang w:eastAsia="ja-JP"/>
        </w:rPr>
        <w:br/>
      </w:r>
      <w:r>
        <w:rPr>
          <w:lang w:eastAsia="ja-JP"/>
        </w:rPr>
        <w:t xml:space="preserve">- </w:t>
      </w:r>
      <w:r>
        <w:rPr>
          <w:lang w:eastAsia="ja-JP"/>
        </w:rPr>
        <w:t>保護眼鏡、作業マット、換気設備などの安全対策も準備</w:t>
      </w:r>
    </w:p>
    <w:p w:rsidR="00FA2910" w:rsidRDefault="00F24167">
      <w:pPr>
        <w:pStyle w:val="1"/>
        <w:rPr>
          <w:lang w:eastAsia="ja-JP"/>
        </w:rPr>
      </w:pPr>
      <w:r>
        <w:rPr>
          <w:lang w:eastAsia="ja-JP"/>
        </w:rPr>
        <w:t xml:space="preserve">4. </w:t>
      </w:r>
      <w:r>
        <w:rPr>
          <w:lang w:eastAsia="ja-JP"/>
        </w:rPr>
        <w:t>評価の観点と方法</w:t>
      </w:r>
    </w:p>
    <w:p w:rsidR="00FA2910" w:rsidRDefault="00F24167">
      <w:pPr>
        <w:rPr>
          <w:lang w:eastAsia="ja-JP"/>
        </w:rPr>
      </w:pPr>
      <w:r>
        <w:rPr>
          <w:lang w:eastAsia="ja-JP"/>
        </w:rPr>
        <w:t xml:space="preserve">- </w:t>
      </w:r>
      <w:r>
        <w:rPr>
          <w:lang w:eastAsia="ja-JP"/>
        </w:rPr>
        <w:t>技能：はんだ付けの正確さ、安全な扱いができたか</w:t>
      </w:r>
      <w:r>
        <w:rPr>
          <w:lang w:eastAsia="ja-JP"/>
        </w:rPr>
        <w:br/>
        <w:t xml:space="preserve">- </w:t>
      </w:r>
      <w:r>
        <w:rPr>
          <w:lang w:eastAsia="ja-JP"/>
        </w:rPr>
        <w:t>思考・判断：部品の配置や構造を理解しようとする姿勢</w:t>
      </w:r>
      <w:r>
        <w:rPr>
          <w:lang w:eastAsia="ja-JP"/>
        </w:rPr>
        <w:br/>
        <w:t xml:space="preserve">- </w:t>
      </w:r>
      <w:r>
        <w:rPr>
          <w:lang w:eastAsia="ja-JP"/>
        </w:rPr>
        <w:t>関心・意欲：意欲的にものづくりに取り組む態度</w:t>
      </w:r>
      <w:r>
        <w:rPr>
          <w:lang w:eastAsia="ja-JP"/>
        </w:rPr>
        <w:br/>
        <w:t xml:space="preserve">- </w:t>
      </w:r>
      <w:r>
        <w:rPr>
          <w:lang w:eastAsia="ja-JP"/>
        </w:rPr>
        <w:t>表現：制作後のふりかえりで工夫や感想を表現できたか</w:t>
      </w:r>
    </w:p>
    <w:p w:rsidR="00FA2910" w:rsidRDefault="00F24167">
      <w:pPr>
        <w:pStyle w:val="1"/>
        <w:rPr>
          <w:lang w:eastAsia="ja-JP"/>
        </w:rPr>
      </w:pPr>
      <w:r>
        <w:rPr>
          <w:lang w:eastAsia="ja-JP"/>
        </w:rPr>
        <w:t xml:space="preserve">5. </w:t>
      </w:r>
      <w:r>
        <w:rPr>
          <w:lang w:eastAsia="ja-JP"/>
        </w:rPr>
        <w:t>備考</w:t>
      </w:r>
    </w:p>
    <w:p w:rsidR="00FA2910" w:rsidRDefault="00F24167">
      <w:pPr>
        <w:rPr>
          <w:lang w:eastAsia="ja-JP"/>
        </w:rPr>
      </w:pPr>
      <w:r>
        <w:rPr>
          <w:lang w:eastAsia="ja-JP"/>
        </w:rPr>
        <w:t>学習者の習熟度に応じて、動作確認後に簡単な改造（ボタン配置変更など）を探究課題とすることも可能。</w:t>
      </w:r>
      <w:bookmarkEnd w:id="0"/>
    </w:p>
    <w:sectPr w:rsidR="00FA291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24167"/>
    <w:rsid w:val="00FA291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CF6B89"/>
  <w14:defaultImageDpi w14:val="300"/>
  <w15:docId w15:val="{12CED4C6-57B0-974A-A314-45C728E44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ヘッダー (文字)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フッター (文字)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見出し 1 (文字)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見出し 2 (文字)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見出し 3 (文字)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表題 (文字)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題 (文字)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(文字)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(文字)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(文字)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マクロ文字列 (文字)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文 (文字)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見出し 4 (文字)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27">
    <w:name w:val="Intense Quote"/>
    <w:basedOn w:val="a1"/>
    <w:next w:val="a1"/>
    <w:link w:val="2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8">
    <w:name w:val="引用文 2 (文字)"/>
    <w:basedOn w:val="a2"/>
    <w:link w:val="27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29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2a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d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e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2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4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5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6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7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c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d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e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f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f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f1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7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8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9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a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b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c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3d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3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6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1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2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3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4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5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6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7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2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3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64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65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66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67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1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2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83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0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1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13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4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5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6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1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32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33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3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35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36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1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42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43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4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4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46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7B7B82-8537-9546-AD5D-1624800F2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Microsoft Office User</cp:lastModifiedBy>
  <cp:revision>2</cp:revision>
  <dcterms:created xsi:type="dcterms:W3CDTF">2013-12-23T23:15:00Z</dcterms:created>
  <dcterms:modified xsi:type="dcterms:W3CDTF">2025-04-17T06:59:00Z</dcterms:modified>
  <cp:category/>
</cp:coreProperties>
</file>