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741" w:rsidRDefault="00683741">
      <w:pPr>
        <w:pStyle w:val="aa"/>
        <w:rPr>
          <w:lang w:eastAsia="ja-JP"/>
        </w:rPr>
      </w:pPr>
      <w:r>
        <w:rPr>
          <w:lang w:eastAsia="ja-JP"/>
        </w:rPr>
        <w:t>電子工作ワークシート</w:t>
      </w:r>
    </w:p>
    <w:p w:rsidR="00F6428D" w:rsidRDefault="00683741">
      <w:pPr>
        <w:pStyle w:val="aa"/>
        <w:rPr>
          <w:lang w:eastAsia="ja-JP"/>
        </w:rPr>
      </w:pPr>
      <w:bookmarkStart w:id="0" w:name="_GoBack"/>
      <w:bookmarkEnd w:id="0"/>
      <w:r>
        <w:rPr>
          <w:lang w:eastAsia="ja-JP"/>
        </w:rPr>
        <w:t>（教育用ゲームキット）</w:t>
      </w:r>
    </w:p>
    <w:p w:rsidR="00F6428D" w:rsidRDefault="00683741">
      <w:r>
        <w:t>名前：＿＿＿＿＿＿＿＿＿＿</w:t>
      </w:r>
      <w:proofErr w:type="gramStart"/>
      <w:r>
        <w:t>＿　　学年</w:t>
      </w:r>
      <w:proofErr w:type="gramEnd"/>
      <w:r>
        <w:t>：＿＿年　　日付：＿＿年＿＿月＿＿日</w:t>
      </w:r>
    </w:p>
    <w:p w:rsidR="00F6428D" w:rsidRDefault="00683741">
      <w:pPr>
        <w:pStyle w:val="1"/>
        <w:rPr>
          <w:lang w:eastAsia="ja-JP"/>
        </w:rPr>
      </w:pPr>
      <w:r>
        <w:rPr>
          <w:lang w:eastAsia="ja-JP"/>
        </w:rPr>
        <w:t xml:space="preserve">1. </w:t>
      </w:r>
      <w:r>
        <w:rPr>
          <w:lang w:eastAsia="ja-JP"/>
        </w:rPr>
        <w:t>このキットにはどんな部品があるか観察してみよう。</w:t>
      </w:r>
    </w:p>
    <w:p w:rsidR="00F6428D" w:rsidRDefault="00683741">
      <w:pPr>
        <w:rPr>
          <w:lang w:eastAsia="ja-JP"/>
        </w:rPr>
      </w:pPr>
      <w:r>
        <w:rPr>
          <w:lang w:eastAsia="ja-JP"/>
        </w:rPr>
        <w:t>・見た目が特徴的な部品や気になる名前の部品を書いてみよう：</w:t>
      </w:r>
      <w:r>
        <w:rPr>
          <w:lang w:eastAsia="ja-JP"/>
        </w:rPr>
        <w:br/>
      </w:r>
      <w:r>
        <w:rPr>
          <w:lang w:eastAsia="ja-JP"/>
        </w:rPr>
        <w:br/>
      </w:r>
      <w:r>
        <w:rPr>
          <w:lang w:eastAsia="ja-JP"/>
        </w:rPr>
        <w:br/>
      </w:r>
    </w:p>
    <w:p w:rsidR="00F6428D" w:rsidRDefault="00683741">
      <w:pPr>
        <w:pStyle w:val="1"/>
        <w:rPr>
          <w:lang w:eastAsia="ja-JP"/>
        </w:rPr>
      </w:pPr>
      <w:r>
        <w:rPr>
          <w:lang w:eastAsia="ja-JP"/>
        </w:rPr>
        <w:t xml:space="preserve">2. </w:t>
      </w:r>
      <w:r>
        <w:rPr>
          <w:lang w:eastAsia="ja-JP"/>
        </w:rPr>
        <w:t>回路を組み立てるときに気をつけることは？</w:t>
      </w:r>
    </w:p>
    <w:p w:rsidR="00F6428D" w:rsidRDefault="00683741">
      <w:pPr>
        <w:rPr>
          <w:lang w:eastAsia="ja-JP"/>
        </w:rPr>
      </w:pPr>
      <w:r>
        <w:rPr>
          <w:lang w:eastAsia="ja-JP"/>
        </w:rPr>
        <w:t>・安全面で気をつけること：</w:t>
      </w:r>
      <w:r>
        <w:rPr>
          <w:lang w:eastAsia="ja-JP"/>
        </w:rPr>
        <w:br/>
      </w:r>
      <w:r>
        <w:rPr>
          <w:lang w:eastAsia="ja-JP"/>
        </w:rPr>
        <w:br/>
      </w:r>
      <w:r>
        <w:rPr>
          <w:lang w:eastAsia="ja-JP"/>
        </w:rPr>
        <w:t>・はんだ付けで気をつけること：</w:t>
      </w:r>
      <w:r>
        <w:rPr>
          <w:lang w:eastAsia="ja-JP"/>
        </w:rPr>
        <w:br/>
      </w:r>
      <w:r>
        <w:rPr>
          <w:lang w:eastAsia="ja-JP"/>
        </w:rPr>
        <w:br/>
      </w:r>
    </w:p>
    <w:p w:rsidR="00F6428D" w:rsidRDefault="00683741">
      <w:pPr>
        <w:pStyle w:val="1"/>
        <w:rPr>
          <w:lang w:eastAsia="ja-JP"/>
        </w:rPr>
      </w:pPr>
      <w:r>
        <w:rPr>
          <w:lang w:eastAsia="ja-JP"/>
        </w:rPr>
        <w:t xml:space="preserve">3. </w:t>
      </w:r>
      <w:r>
        <w:rPr>
          <w:lang w:eastAsia="ja-JP"/>
        </w:rPr>
        <w:t>実際にゲームが動いたとき、どんな気持ちだった？</w:t>
      </w:r>
    </w:p>
    <w:p w:rsidR="00F6428D" w:rsidRDefault="00683741">
      <w:pPr>
        <w:rPr>
          <w:lang w:eastAsia="ja-JP"/>
        </w:rPr>
      </w:pPr>
      <w:r>
        <w:rPr>
          <w:lang w:eastAsia="ja-JP"/>
        </w:rPr>
        <w:t>・楽しかったこと・難しかったことを書いてみよう：</w:t>
      </w:r>
      <w:r>
        <w:rPr>
          <w:lang w:eastAsia="ja-JP"/>
        </w:rPr>
        <w:br/>
      </w:r>
      <w:r>
        <w:rPr>
          <w:lang w:eastAsia="ja-JP"/>
        </w:rPr>
        <w:br/>
      </w:r>
      <w:r>
        <w:rPr>
          <w:lang w:eastAsia="ja-JP"/>
        </w:rPr>
        <w:br/>
      </w:r>
    </w:p>
    <w:p w:rsidR="00F6428D" w:rsidRDefault="00683741">
      <w:pPr>
        <w:pStyle w:val="1"/>
        <w:rPr>
          <w:lang w:eastAsia="ja-JP"/>
        </w:rPr>
      </w:pPr>
      <w:r>
        <w:rPr>
          <w:lang w:eastAsia="ja-JP"/>
        </w:rPr>
        <w:t xml:space="preserve">4. </w:t>
      </w:r>
      <w:r>
        <w:rPr>
          <w:lang w:eastAsia="ja-JP"/>
        </w:rPr>
        <w:t>ゲームの仕組みを考えてみよう。</w:t>
      </w:r>
    </w:p>
    <w:p w:rsidR="00F6428D" w:rsidRDefault="00683741">
      <w:pPr>
        <w:rPr>
          <w:lang w:eastAsia="ja-JP"/>
        </w:rPr>
      </w:pPr>
      <w:r>
        <w:rPr>
          <w:lang w:eastAsia="ja-JP"/>
        </w:rPr>
        <w:t>・ボタンを押すと何が起きていると思う？：</w:t>
      </w:r>
      <w:r>
        <w:rPr>
          <w:lang w:eastAsia="ja-JP"/>
        </w:rPr>
        <w:br/>
      </w:r>
      <w:r>
        <w:rPr>
          <w:lang w:eastAsia="ja-JP"/>
        </w:rPr>
        <w:br/>
      </w:r>
      <w:r>
        <w:rPr>
          <w:lang w:eastAsia="ja-JP"/>
        </w:rPr>
        <w:t>・もしルールを変えるとしたら？（例：ボタンの数、表示内容など）</w:t>
      </w:r>
      <w:r>
        <w:rPr>
          <w:lang w:eastAsia="ja-JP"/>
        </w:rPr>
        <w:br/>
      </w:r>
      <w:r>
        <w:rPr>
          <w:lang w:eastAsia="ja-JP"/>
        </w:rPr>
        <w:br/>
      </w:r>
    </w:p>
    <w:sectPr w:rsidR="00F6428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83741"/>
    <w:rsid w:val="00AA1D8D"/>
    <w:rsid w:val="00B47730"/>
    <w:rsid w:val="00CB0664"/>
    <w:rsid w:val="00F6428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D9707D"/>
  <w14:defaultImageDpi w14:val="300"/>
  <w15:docId w15:val="{12CED4C6-57B0-974A-A314-45C728E4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CBBBB0-215C-C641-8A79-A7BA3B66A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Microsoft Office User</cp:lastModifiedBy>
  <cp:revision>2</cp:revision>
  <dcterms:created xsi:type="dcterms:W3CDTF">2013-12-23T23:15:00Z</dcterms:created>
  <dcterms:modified xsi:type="dcterms:W3CDTF">2025-04-17T06:57:00Z</dcterms:modified>
  <cp:category/>
</cp:coreProperties>
</file>